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news sources such as newspapers, television, radio, and the Internet that provide a large audience with information about the nation and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Modern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Invisible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14.1.1 - Define mass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Forms of communication, including radio and television, that have a broad reach to many people are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Journalism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Popular press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14.1.1 - Define mass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usually considered to be a part of the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Newspapers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Campaign communications officials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14.1.1 - Define mass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Freedom of the press is contained in which constitutional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Third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14.2.5 - Analyze how the law protects the press.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media regularly focus public attention on violent crime, political corruption, or economic woes, they are engaged in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Politicized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Agenda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opinion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Agenda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the media to determine what the government ought to do is referred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the public agenda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aggregation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media uncovers public wrongdoing and brings that wrongdoing to the public's attention, it is engaged in which role of the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Infotainment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Socializing new generations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a political forum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the public agenda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Issues that are perceived by the political community as meriting public attention and governmental action are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Infotainment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public agenda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Watchdog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Whistleblowing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Yellow journalism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television network decides to run a series of news stories highlighting the need for stronger regulations over gun sales and purchases. This example is representative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Agenda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Muckraking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Managed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Infotainment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Yellow journalism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Framing is best defined as influence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opinion as a result of the way a story is presented or covered, including the details and context offered in the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opinion from a story that covers one candidate or policy favorably without providing similar coverage of the other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opinion as a result of journalists' decisions about which news stories to cover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policy as a result of positive or negative coverage of an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activities as a result of media coverage of an issue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Priming can be defined as a way in which the media does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Limits access to opinionated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Sets the public agenda of what government ought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Alters public perceptions of an issue by embedding that issue in particular stories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Seeks to make a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Socializes new generations about major political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news program begins the broadcast each day with a certain political story and continues to highlight this issue for several days, it suggests to the public that this political story is an important issue. Which function of agenda setting does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Muckraking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the ability of the media to alter the public’s view on an issue by presenting it in a particular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Agenda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Sensationalizing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televised presidential debate was between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Dwight Eisenhower and Adlai Stevenson in 1956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F. Kennedy and Richard Nixon in 1960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Lyndon Johnson and Barry Goldwater in 1964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Richard Nixon and Hubert Humphrey in 1968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Ronald Reagan and Jimmy Carter in 1980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14.2.6 - Compare the different eras of U.S. press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presidential candidates John F. Kennedy and Richard Nixon debated in 1960, those people who heard about the debate by which of the following methods thought Kennedy had won while people who learned about the debate through other media thought Nixon had won?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Watching it on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Listening to it on the radio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about it in the newspaper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Talking with family and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Listening to their state representative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14.2.6 - Compare the different eras of U.S. press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ways do social networking, blogging, and the Internet play a role in politics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Politicians at all levels of government office have placed importance on having a web presence.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two major party candidates for president in 1996 were the first to develop political websites for their campaigns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social networks were intended for friends and families, politicians have limited their presence in these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Modern political candidates have had limited success using the Internet to raise money to fund campaigns.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local politicians use social networking successfully, most national politicians do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14.1.3 - Explain the impact of the internet on politics and mass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important aspect of debates for political candidates is taking advantage of an opportunity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their own views on the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Attack the views of their opponent on the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power of television to project an 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Speak to the part of the electorate that is already committed to voting for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the electorate that he or she is eloquent and articulate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9"/>
              <w:gridCol w:w="6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14.3.4 - Explain the impact of the news, including soft news, on the depth of the public's political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 photogenic and interesting events and granting favors to reporters are part of political campaigns' efforts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 the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the agenda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Spin the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 the news coverage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Engage in media priming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9"/>
              <w:gridCol w:w="6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14.3.4 - Explain the impact of the news, including soft news, on the depth of the public's political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interpretation of campaign events or election results that is favorable to a candidate's campaign strategy is called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Partisan framing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Agenda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Campaign framing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twist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9"/>
              <w:gridCol w:w="6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14.3.4 - Explain the impact of the news, including soft news, on the depth of the public's political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campaign advisor who tries to convince journalists of the truth of a particular interpretation of events is called which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News consultant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Flip-flopper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Spin 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 checker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 engineer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14.3.3 - Examine where the public gets its news.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describes campaign blogs and podcasts?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improved candidates’ ability to deliver their message to voters without media filter.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made it more difficult for candidates to control their campaigns.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not followed by mainstream news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sometimes created for the candidate by professional strategists.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improved candidates’ ability to deliver their message to voters without media filter and are sometimes created for the candidate by professional strategists.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14.3.3 - Examine where the public gets its news.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Radio, television, wire, and cable are regulated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Department of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Communications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Themselves, with no government oversight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civic concerns about concentrated media ownership?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Concentration could lead to a decline in the democratic debate.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owners might steer the national agenda towards their sports franchises.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Cable news viewers will be lost to newspapers owned by the parent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Concentration could lead to an increase in the democratic debate.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Infotainment poses a serious threat to traditional news 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2"/>
              <w:gridCol w:w="6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14.2.1 - Explain the effect of privately-owned mass media on the quality of political communication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time, what has happened to the concentration of media ownership due to more lax FCC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has grown.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shrunk.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remained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become unattainable.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disappeared.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2"/>
              <w:gridCol w:w="6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14.2.1 - Explain the effect of privately-owned mass media on the quality of political communication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potential problem with concentrated media ownership?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result in government restrictions on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result in a limited watchdog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result in too much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result in information overload.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result in too much accountability to the public.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2"/>
              <w:gridCol w:w="6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14.2.1 - Explain the effect of privately-owned mass media on the quality of political communication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1996 Telecommunications Act did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Ended a rule prohibiting the merging of media from two different domestic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Ended a rule prohibiting foreign ownership of any media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Ended a rule prohibiting telephone companies from entering the cable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Created a rule prohibiting foreign ownership of any media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Created a rule to create a publicly owned cable television provider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most of the mass media in the United States is privately owned, which of the following is also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able to regulate large swaths of information flow on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has cracked down on the use of copyrighted material.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focused most of their energy on monitoring the activities of hate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operate free of government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operate free of government regulation.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2"/>
              <w:gridCol w:w="6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14.2.1 - Explain the effect of privately-owned mass media on the quality of political communication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focus of the Telecommunications Act of 1996 was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Attempt to tighten national control over media ownership and product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Attempt to deregulate all privately owned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Regulate access to internet news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Relax the rules governing media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Spark an increase in government-owned media outlets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single corporation can offer television, phone, and Internet services due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key merger between a phone and cable company in the early 2000s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supporting companies' right to make a profit by offering multiple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Telecommunications Act of 2001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Telecommunications Act of 1996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Deregulation of the telecommunications industry in the 1980s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the Federal Communications Commission (FCC)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FCC has little control over wireless frequencies because Congress has not given it this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media is limited with the stories that they can cover related to the government because of censorship by the FCC.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established the FCC to distribute and regulate the radio, television, and wireless frequencies.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ruled that allowing the FCC to regulate interstate telephone service was a violation of the Commerce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FCC has permitted large corporations to secure control of the telephone, cable, satellite television, and Internet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Telecommunications Act of 1996 has allowed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to own more media outlets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to seize stations from defiant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to receive tax benefits from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to fully regulate cable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FCC to raise the national audience reach cap from 35% to 45%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1934, Congress created which of the following to regulate all forms of electronic media, including radio, television and cable television, cell phones, and wireless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Intelligence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Communications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Media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Broadcasting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Broadcasting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distribution and regulation of frequencies for electronic media is the responsibility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Communications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Public Radio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Amendment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Trade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Elections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Journalists are more likely to identify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Opinion and Bias in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Available evidence seems to indicate that most journalists and reporters have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 leanings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 leanings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Biases in favor of political outsiders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biases at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leanings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2"/>
              <w:gridCol w:w="6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Opinion and Bias in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14.2.1 - Explain the effect of privately-owned mass media on the quality of political communication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Gallup Poll data, about half of Americans feel that the news media have what type of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leaning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2"/>
              <w:gridCol w:w="6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Opinion and Bias in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14.2.1 - Explain the effect of privately-owned mass media on the quality of political communication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Talk radio is mostly dominated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Opinion and Bias in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14.3.3 - Examine where the public gets its news.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of bias in the media have reached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 conclusions: Some found a liberal bias, while others found a conservative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clear conclusion: There is a liberal bias in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clear conclusion: There is a conservative bias in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clear conclusion: There is no bias in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 conclusions: There is an ideological bias, but there is no racial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Opinion and Bias in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14.3.3 - Examine where the public gets its news.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journalists follow a code of professional ethics that dictates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may not vote in elections they cover.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must have a commitment to objectivity and truth.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must present information from both sides, no matter what the facts say.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cannot identify themselves as a Republican or Democrat.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only reputable news outlets to report stories.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8"/>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Opinion and Bias in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negative advertising?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improved candidates’ ability to deliver their message to voters without a media filter.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made it more difficult for candidates to control their campaigns.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advertisements are more beneficial to incumbents than challengers.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advertisements are rarely used since they are ineffective.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candidate who utilizes negative advertising may see a reduction in their own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14.3.3 - Examine where the public gets its news.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was the fairness doctrine repealed?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Opinion and Bias in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accurately describes net neutrality?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should be able to use the internet anonymously.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should be free of media bias, and content should be 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should be regulated to eliminate hate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should be regulated to eliminate fake news and misinformation.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service providers should treat all internet traffic equally.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6"/>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an individual or organization that creates new and original information on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operator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generator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14.1.3 - Explain the impact of the internet on politics and mass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a website that provides search results and distributes news content produced by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Aggregator</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operator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generator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14.1.3 - Explain the impact of the internet on politics and mass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functions of the media in American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5"/>
              <w:gridCol w:w="6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tbl>
                        <w:tblPr>
                          <w:tblStyle w:val="questionMetaData"/>
                          <w:tblBorders>
                            <w:top w:val="nil"/>
                            <w:left w:val="nil"/>
                            <w:bottom w:val="nil"/>
                            <w:right w:val="nil"/>
                            <w:insideH w:val="nil"/>
                            <w:insideV w:val="nil"/>
                          </w:tblBorders>
                          <w:tblCellMar>
                            <w:top w:w="0" w:type="dxa"/>
                            <w:left w:w="0" w:type="dxa"/>
                            <w:bottom w:w="0" w:type="dxa"/>
                            <w:right w:w="0" w:type="dxa"/>
                          </w:tblCellMar>
                        </w:tblPr>
                        <w:tblGrid>
                          <w:gridCol w:w="2496"/>
                        </w:tblGrid>
                        <w:tr>
                          <w:tblPrEx>
                            <w:tblBorders>
                              <w:top w:val="nil"/>
                              <w:left w:val="nil"/>
                              <w:bottom w:val="nil"/>
                              <w:right w:val="nil"/>
                              <w:insideH w:val="nil"/>
                              <w:insideV w:val="nil"/>
                            </w:tblBorders>
                            <w:tblCellMar>
                              <w:top w:w="0" w:type="dxa"/>
                              <w:left w:w="0" w:type="dxa"/>
                              <w:bottom w:w="0" w:type="dxa"/>
                              <w:right w:w="0" w:type="dxa"/>
                            </w:tblCellMar>
                          </w:tblPrEx>
                          <w:trPr>
                            <w:cantSplit w:val="0"/>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14.3.4 - Explain the impact of the news, including soft news, on the depth of the public's political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7:00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different demographic patterns of media consumption.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1"/>
              <w:gridCol w:w="6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14.1.3 - Explain the impact of the internet on politics and mass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describe the function of agenda setting.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6"/>
              <w:gridCol w:w="6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 how agenda setting affects public opinion.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6"/>
              <w:gridCol w:w="6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describe the impact of social networking, blogging, and the Internet on political campaigning.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1"/>
              <w:gridCol w:w="6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14.1.3 - Explain the impact of the internet on politics and mass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Contrast political advertisements with the efforts of campaigns to manage news coverage.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5"/>
              <w:gridCol w:w="6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14.3.4 - Explain the impact of the news, including soft news, on the depth of the public's political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Evaluate the impact of presidential debates on the outcome of the 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5"/>
              <w:gridCol w:w="6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14.3.4 - Explain the impact of the news, including soft news, on the depth of the public's political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how the United States Constitution protects the press.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14.2.5 - Analyze how the law protects the press.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the Federal Communications Commission.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 the government’s history of regulation of media content, including rules historically used to regulate content and how different media outlets are treated.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Evaluate the concerns over media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6"/>
              <w:gridCol w:w="6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Opinion and Bias in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4:49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4:52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 what research shows with respect to the political leanings of major news media reporters and the impact that this has on political news coverage.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6"/>
              <w:gridCol w:w="6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Opinion and Bias in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14.3.5 - Evaluate the degree of the media's agenda-setting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4:55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functions of the media in a presidential campaign.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5"/>
              <w:gridCol w:w="6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14.3.4 - Explain the impact of the news, including soft news, on the depth of the public's political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describe the impact of the Internet on news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1"/>
              <w:gridCol w:w="6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Roles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14.1.3 - Explain the impact of the internet on politics and mass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pros and cons of a candidate using negative advertisements.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5"/>
              <w:gridCol w:w="6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 and Political Campaigns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14.3.4 - Explain the impact of the news, including soft news, on the depth of the public's political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the fairness doctrine.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Government Regulation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Explain the role of the Federal Communications Commission (FCC).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5:10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10 - The Media</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 The Media</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